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7F2C" w:rsidRPr="00B344B3" w:rsidRDefault="00087F2C" w:rsidP="00087F2C">
      <w:pPr>
        <w:rPr>
          <w:rFonts w:ascii="Sylfaen" w:hAnsi="Sylfaen"/>
          <w:sz w:val="20"/>
          <w:szCs w:val="20"/>
          <w:lang w:val="ka-GE"/>
        </w:rPr>
      </w:pPr>
      <w:permStart w:id="262239910" w:edGrp="everyone"/>
      <w:permEnd w:id="262239910"/>
      <w:r w:rsidRPr="00F67911">
        <w:rPr>
          <w:rFonts w:ascii="Sylfaen" w:hAnsi="Sylfaen"/>
          <w:b/>
          <w:lang w:val="ka-GE"/>
        </w:rPr>
        <w:t>დანართი</w:t>
      </w:r>
      <w:r>
        <w:rPr>
          <w:rFonts w:ascii="Sylfaen" w:hAnsi="Sylfaen"/>
          <w:b/>
          <w:lang w:val="ka-GE"/>
        </w:rPr>
        <w:t xml:space="preserve"> N </w:t>
      </w:r>
      <w:r w:rsidR="00612D90">
        <w:rPr>
          <w:rFonts w:ascii="Sylfaen" w:hAnsi="Sylfaen"/>
          <w:b/>
          <w:lang w:val="ka-GE"/>
        </w:rPr>
        <w:t>3</w:t>
      </w:r>
    </w:p>
    <w:p w:rsidR="00087F2C" w:rsidRPr="00F666BB" w:rsidRDefault="00087F2C" w:rsidP="00087F2C">
      <w:pPr>
        <w:spacing w:after="0" w:line="360" w:lineRule="auto"/>
        <w:rPr>
          <w:rFonts w:ascii="Sylfaen" w:hAnsi="Sylfaen"/>
          <w:sz w:val="20"/>
          <w:lang w:val="ka-GE"/>
        </w:rPr>
      </w:pPr>
      <w:r w:rsidRPr="00F666BB">
        <w:rPr>
          <w:rFonts w:ascii="Sylfaen" w:hAnsi="Sylfaen"/>
          <w:sz w:val="20"/>
          <w:lang w:val="ka-GE"/>
        </w:rPr>
        <w:t>ასფალტო-ბეტონის</w:t>
      </w:r>
      <w:r>
        <w:rPr>
          <w:rFonts w:ascii="Sylfaen" w:hAnsi="Sylfaen"/>
          <w:sz w:val="20"/>
        </w:rPr>
        <w:t xml:space="preserve"> </w:t>
      </w:r>
      <w:r>
        <w:rPr>
          <w:rFonts w:ascii="Sylfaen" w:hAnsi="Sylfaen"/>
          <w:sz w:val="20"/>
          <w:lang w:val="ka-GE"/>
        </w:rPr>
        <w:t xml:space="preserve">ტექნიკური მახასიათებლები </w:t>
      </w:r>
    </w:p>
    <w:p w:rsidR="00087F2C" w:rsidRDefault="00087F2C" w:rsidP="00087F2C">
      <w:pPr>
        <w:spacing w:after="0" w:line="360" w:lineRule="auto"/>
        <w:rPr>
          <w:rFonts w:ascii="Sylfaen" w:hAnsi="Sylfaen"/>
          <w:lang w:val="ka-GE"/>
        </w:rPr>
      </w:pPr>
    </w:p>
    <w:p w:rsidR="00087F2C" w:rsidRPr="004E1D01" w:rsidRDefault="00087F2C" w:rsidP="00087F2C">
      <w:pPr>
        <w:spacing w:after="0" w:line="240" w:lineRule="auto"/>
        <w:jc w:val="center"/>
        <w:rPr>
          <w:rFonts w:ascii="Arial" w:eastAsia="Times New Roman" w:hAnsi="Arial" w:cs="Arial"/>
          <w:b/>
          <w:color w:val="2D2D2D"/>
          <w:sz w:val="24"/>
          <w:szCs w:val="24"/>
        </w:rPr>
      </w:pPr>
      <w:r w:rsidRPr="00E117DF">
        <w:rPr>
          <w:rFonts w:ascii="Arial" w:eastAsia="Times New Roman" w:hAnsi="Arial" w:cs="Arial"/>
          <w:b/>
          <w:color w:val="2D2D2D"/>
          <w:sz w:val="24"/>
          <w:szCs w:val="24"/>
        </w:rPr>
        <w:t xml:space="preserve">ГОСТ 9128-84 - </w:t>
      </w:r>
      <w:proofErr w:type="spellStart"/>
      <w:r w:rsidRPr="00E117DF">
        <w:rPr>
          <w:rFonts w:ascii="Sylfaen" w:eastAsia="Times New Roman" w:hAnsi="Sylfaen" w:cs="Sylfaen"/>
          <w:b/>
          <w:color w:val="2D2D2D"/>
          <w:sz w:val="24"/>
          <w:szCs w:val="24"/>
        </w:rPr>
        <w:t>ტექნიკური</w:t>
      </w:r>
      <w:proofErr w:type="spellEnd"/>
      <w:r w:rsidRPr="00E117DF">
        <w:rPr>
          <w:rFonts w:ascii="Arial" w:eastAsia="Times New Roman" w:hAnsi="Arial" w:cs="Arial"/>
          <w:b/>
          <w:color w:val="2D2D2D"/>
          <w:sz w:val="24"/>
          <w:szCs w:val="24"/>
        </w:rPr>
        <w:t xml:space="preserve"> </w:t>
      </w:r>
      <w:proofErr w:type="spellStart"/>
      <w:r w:rsidRPr="00E117DF">
        <w:rPr>
          <w:rFonts w:ascii="Sylfaen" w:eastAsia="Times New Roman" w:hAnsi="Sylfaen" w:cs="Sylfaen"/>
          <w:b/>
          <w:color w:val="2D2D2D"/>
          <w:sz w:val="24"/>
          <w:szCs w:val="24"/>
        </w:rPr>
        <w:t>მოთხოვნები</w:t>
      </w:r>
      <w:proofErr w:type="spellEnd"/>
    </w:p>
    <w:p w:rsidR="00087F2C" w:rsidRPr="00E117DF" w:rsidRDefault="00087F2C" w:rsidP="00087F2C">
      <w:pPr>
        <w:rPr>
          <w:rFonts w:ascii="Calibri" w:eastAsia="Times New Roman" w:hAnsi="Calibri" w:cs="Calibri"/>
          <w:color w:val="000000"/>
        </w:rPr>
      </w:pPr>
      <w:proofErr w:type="spellStart"/>
      <w:r w:rsidRPr="00E117DF">
        <w:rPr>
          <w:rFonts w:ascii="Sylfaen" w:eastAsia="Times New Roman" w:hAnsi="Sylfaen" w:cs="Sylfaen"/>
          <w:color w:val="000000"/>
        </w:rPr>
        <w:t>წვრილმარცვლოვანი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</w:t>
      </w:r>
      <w:r w:rsidRPr="00E117DF">
        <w:rPr>
          <w:rFonts w:ascii="Sylfaen" w:eastAsia="Times New Roman" w:hAnsi="Sylfaen" w:cs="Sylfaen"/>
          <w:color w:val="000000"/>
        </w:rPr>
        <w:t>ა</w:t>
      </w:r>
      <w:r w:rsidRPr="00E117DF">
        <w:rPr>
          <w:rFonts w:ascii="Calibri" w:eastAsia="Times New Roman" w:hAnsi="Calibri" w:cs="Calibri"/>
          <w:color w:val="000000"/>
        </w:rPr>
        <w:t>/</w:t>
      </w:r>
      <w:proofErr w:type="spellStart"/>
      <w:r w:rsidRPr="00E117DF">
        <w:rPr>
          <w:rFonts w:ascii="Sylfaen" w:eastAsia="Times New Roman" w:hAnsi="Sylfaen" w:cs="Sylfaen"/>
          <w:color w:val="000000"/>
        </w:rPr>
        <w:t>ბეტონი</w:t>
      </w:r>
      <w:proofErr w:type="spellEnd"/>
      <w:r>
        <w:rPr>
          <w:rFonts w:ascii="Sylfaen" w:eastAsia="Times New Roman" w:hAnsi="Sylfaen" w:cs="Sylfaen"/>
          <w:color w:val="000000"/>
          <w:lang w:val="ka-GE"/>
        </w:rPr>
        <w:t xml:space="preserve">                                                  </w:t>
      </w:r>
    </w:p>
    <w:p w:rsidR="00087F2C" w:rsidRPr="00E117DF" w:rsidRDefault="00087F2C" w:rsidP="00087F2C">
      <w:pPr>
        <w:rPr>
          <w:rFonts w:ascii="Calibri" w:eastAsia="Times New Roman" w:hAnsi="Calibri" w:cs="Calibri"/>
          <w:color w:val="000000"/>
        </w:rPr>
      </w:pPr>
      <w:r w:rsidRPr="00E117DF">
        <w:rPr>
          <w:rFonts w:ascii="Calibri" w:eastAsia="Times New Roman" w:hAnsi="Calibri" w:cs="Calibri"/>
          <w:color w:val="000000"/>
        </w:rPr>
        <w:t xml:space="preserve">1)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მინერალური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მასალის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გრანულომეტრია</w:t>
      </w:r>
      <w:proofErr w:type="spellEnd"/>
      <w:r>
        <w:rPr>
          <w:rFonts w:ascii="Sylfaen" w:eastAsia="Times New Roman" w:hAnsi="Sylfaen" w:cs="Sylfaen"/>
          <w:color w:val="000000"/>
          <w:lang w:val="ka-GE"/>
        </w:rPr>
        <w:t xml:space="preserve">                   </w:t>
      </w:r>
    </w:p>
    <w:p w:rsidR="00087F2C" w:rsidRPr="00E117DF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tbl>
      <w:tblPr>
        <w:tblW w:w="2883" w:type="dxa"/>
        <w:tblLook w:val="04A0" w:firstRow="1" w:lastRow="0" w:firstColumn="1" w:lastColumn="0" w:noHBand="0" w:noVBand="1"/>
      </w:tblPr>
      <w:tblGrid>
        <w:gridCol w:w="963"/>
        <w:gridCol w:w="960"/>
        <w:gridCol w:w="960"/>
      </w:tblGrid>
      <w:tr w:rsidR="00087F2C" w:rsidRPr="00E117DF" w:rsidTr="00834D38">
        <w:trPr>
          <w:trHeight w:val="525"/>
        </w:trPr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ka-GE"/>
              </w:rPr>
            </w:pPr>
            <w:proofErr w:type="spellStart"/>
            <w:r w:rsidRPr="00E117DF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საცრის</w:t>
            </w:r>
            <w:proofErr w:type="spellEnd"/>
            <w:r w:rsidRPr="00E117D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117DF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ზომები</w:t>
            </w:r>
            <w:proofErr w:type="spellEnd"/>
            <w:r w:rsidRPr="00E117D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E117DF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მმ</w:t>
            </w:r>
            <w:proofErr w:type="spellEnd"/>
            <w:r>
              <w:rPr>
                <w:rFonts w:ascii="Sylfaen" w:eastAsia="Times New Roman" w:hAnsi="Sylfaen" w:cs="Sylfaen"/>
                <w:color w:val="000000"/>
                <w:sz w:val="20"/>
                <w:szCs w:val="20"/>
                <w:lang w:val="ka-GE"/>
              </w:rPr>
              <w:t xml:space="preserve">   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E117DF">
              <w:rPr>
                <w:rFonts w:ascii="Sylfaen" w:eastAsia="Times New Roman" w:hAnsi="Sylfaen" w:cs="Sylfaen"/>
                <w:sz w:val="18"/>
                <w:szCs w:val="18"/>
              </w:rPr>
              <w:t>დასაშვები</w:t>
            </w:r>
            <w:proofErr w:type="spellEnd"/>
            <w:r w:rsidRPr="00E117DF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E117DF">
              <w:rPr>
                <w:rFonts w:ascii="Sylfaen" w:eastAsia="Times New Roman" w:hAnsi="Sylfaen" w:cs="Sylfaen"/>
                <w:sz w:val="18"/>
                <w:szCs w:val="18"/>
              </w:rPr>
              <w:t>ზღვარი</w:t>
            </w:r>
            <w:bookmarkStart w:id="0" w:name="_GoBack"/>
            <w:bookmarkEnd w:id="0"/>
            <w:proofErr w:type="spellEnd"/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117DF">
              <w:rPr>
                <w:rFonts w:ascii="Arial" w:eastAsia="Times New Roman" w:hAnsi="Arial" w:cs="Arial"/>
                <w:sz w:val="16"/>
                <w:szCs w:val="16"/>
              </w:rPr>
              <w:t>Min.%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E117DF">
              <w:rPr>
                <w:rFonts w:ascii="Arial" w:eastAsia="Times New Roman" w:hAnsi="Arial" w:cs="Arial"/>
                <w:sz w:val="16"/>
                <w:szCs w:val="16"/>
              </w:rPr>
              <w:t>Max.%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E117DF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</w:tr>
      <w:tr w:rsidR="00087F2C" w:rsidRPr="00E117DF" w:rsidTr="00834D38">
        <w:trPr>
          <w:trHeight w:val="30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95.0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85.0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70.0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65.0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38.0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52.0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1.25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28.0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39.0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0.63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29.0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0.315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14.0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22.0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0.14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9.0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sz w:val="20"/>
                <w:szCs w:val="20"/>
              </w:rPr>
              <w:t>16.0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0.071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12.0</w:t>
            </w:r>
          </w:p>
        </w:tc>
      </w:tr>
      <w:tr w:rsidR="00087F2C" w:rsidRPr="00E117DF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E117DF">
              <w:rPr>
                <w:rFonts w:ascii="Calibri" w:eastAsia="Times New Roman" w:hAnsi="Calibri" w:cs="Calibri"/>
                <w:color w:val="000000"/>
              </w:rPr>
              <w:t>&lt;0.071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E117DF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117D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087F2C" w:rsidRPr="00E117DF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117DF">
        <w:rPr>
          <w:rFonts w:ascii="Calibri" w:eastAsia="Times New Roman" w:hAnsi="Calibri" w:cs="Calibri"/>
          <w:color w:val="000000"/>
        </w:rPr>
        <w:t xml:space="preserve">2)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ბიტუმის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რაოდენობა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მინ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.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ნარევიდან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-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ნორმა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5.5-6.5 %</w:t>
      </w:r>
    </w:p>
    <w:p w:rsidR="00087F2C" w:rsidRPr="00E117DF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117DF">
        <w:rPr>
          <w:rFonts w:ascii="Calibri" w:eastAsia="Times New Roman" w:hAnsi="Calibri" w:cs="Calibri"/>
          <w:color w:val="000000"/>
        </w:rPr>
        <w:t xml:space="preserve">3)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ფორიანობა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-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დასაშვები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ზღვარი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2-7 %</w:t>
      </w:r>
    </w:p>
    <w:p w:rsidR="00087F2C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E117DF">
        <w:rPr>
          <w:rFonts w:ascii="Calibri" w:eastAsia="Times New Roman" w:hAnsi="Calibri" w:cs="Calibri"/>
          <w:color w:val="000000"/>
        </w:rPr>
        <w:t xml:space="preserve">4)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დატკეპნის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E117DF">
        <w:rPr>
          <w:rFonts w:ascii="Sylfaen" w:eastAsia="Times New Roman" w:hAnsi="Sylfaen" w:cs="Sylfaen"/>
          <w:color w:val="000000"/>
        </w:rPr>
        <w:t>კოეფიციენტი</w:t>
      </w:r>
      <w:proofErr w:type="spellEnd"/>
      <w:r w:rsidRPr="00E117DF">
        <w:rPr>
          <w:rFonts w:ascii="Calibri" w:eastAsia="Times New Roman" w:hAnsi="Calibri" w:cs="Calibri"/>
          <w:color w:val="000000"/>
        </w:rPr>
        <w:t xml:space="preserve"> ≥ 99%</w:t>
      </w:r>
    </w:p>
    <w:p w:rsidR="00087F2C" w:rsidRPr="0061474D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087F2C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61474D">
        <w:rPr>
          <w:rFonts w:ascii="Sylfaen" w:eastAsia="Times New Roman" w:hAnsi="Sylfaen" w:cs="Sylfaen"/>
          <w:color w:val="000000"/>
        </w:rPr>
        <w:t>მსხვილმარცვლოვანი</w:t>
      </w:r>
      <w:proofErr w:type="spellEnd"/>
      <w:r w:rsidRPr="0061474D">
        <w:rPr>
          <w:rFonts w:ascii="Calibri" w:eastAsia="Times New Roman" w:hAnsi="Calibri" w:cs="Calibri"/>
          <w:color w:val="000000"/>
        </w:rPr>
        <w:t xml:space="preserve"> </w:t>
      </w:r>
      <w:r w:rsidRPr="0061474D">
        <w:rPr>
          <w:rFonts w:ascii="Sylfaen" w:eastAsia="Times New Roman" w:hAnsi="Sylfaen" w:cs="Sylfaen"/>
          <w:color w:val="000000"/>
        </w:rPr>
        <w:t>ა</w:t>
      </w:r>
      <w:r w:rsidRPr="0061474D">
        <w:rPr>
          <w:rFonts w:ascii="Calibri" w:eastAsia="Times New Roman" w:hAnsi="Calibri" w:cs="Calibri"/>
          <w:color w:val="000000"/>
        </w:rPr>
        <w:t>/</w:t>
      </w:r>
      <w:proofErr w:type="spellStart"/>
      <w:r w:rsidRPr="0061474D">
        <w:rPr>
          <w:rFonts w:ascii="Sylfaen" w:eastAsia="Times New Roman" w:hAnsi="Sylfaen" w:cs="Sylfaen"/>
          <w:color w:val="000000"/>
        </w:rPr>
        <w:t>ბეტონი</w:t>
      </w:r>
      <w:proofErr w:type="spellEnd"/>
      <w:r w:rsidRPr="0061474D">
        <w:rPr>
          <w:rFonts w:ascii="Calibri" w:eastAsia="Times New Roman" w:hAnsi="Calibri" w:cs="Calibri"/>
          <w:color w:val="000000"/>
        </w:rPr>
        <w:t xml:space="preserve"> </w:t>
      </w:r>
    </w:p>
    <w:p w:rsidR="00087F2C" w:rsidRPr="0061474D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</w:p>
    <w:p w:rsidR="00087F2C" w:rsidRPr="0061474D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61474D">
        <w:rPr>
          <w:rFonts w:ascii="Calibri" w:eastAsia="Times New Roman" w:hAnsi="Calibri" w:cs="Calibri"/>
          <w:color w:val="000000"/>
        </w:rPr>
        <w:t xml:space="preserve">1) </w:t>
      </w:r>
      <w:proofErr w:type="spellStart"/>
      <w:r w:rsidRPr="0061474D">
        <w:rPr>
          <w:rFonts w:ascii="Sylfaen" w:eastAsia="Times New Roman" w:hAnsi="Sylfaen" w:cs="Sylfaen"/>
          <w:color w:val="000000"/>
        </w:rPr>
        <w:t>მინერალური</w:t>
      </w:r>
      <w:proofErr w:type="spellEnd"/>
      <w:r w:rsidRPr="0061474D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1474D">
        <w:rPr>
          <w:rFonts w:ascii="Sylfaen" w:eastAsia="Times New Roman" w:hAnsi="Sylfaen" w:cs="Sylfaen"/>
          <w:color w:val="000000"/>
        </w:rPr>
        <w:t>მასალის</w:t>
      </w:r>
      <w:proofErr w:type="spellEnd"/>
      <w:r w:rsidRPr="0061474D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61474D">
        <w:rPr>
          <w:rFonts w:ascii="Sylfaen" w:eastAsia="Times New Roman" w:hAnsi="Sylfaen" w:cs="Sylfaen"/>
          <w:color w:val="000000"/>
        </w:rPr>
        <w:t>გრანულომეტრია</w:t>
      </w:r>
      <w:proofErr w:type="spellEnd"/>
    </w:p>
    <w:tbl>
      <w:tblPr>
        <w:tblW w:w="2880" w:type="dxa"/>
        <w:tblLook w:val="04A0" w:firstRow="1" w:lastRow="0" w:firstColumn="1" w:lastColumn="0" w:noHBand="0" w:noVBand="1"/>
      </w:tblPr>
      <w:tblGrid>
        <w:gridCol w:w="963"/>
        <w:gridCol w:w="907"/>
        <w:gridCol w:w="1013"/>
      </w:tblGrid>
      <w:tr w:rsidR="00087F2C" w:rsidRPr="0061474D" w:rsidTr="00834D38">
        <w:trPr>
          <w:trHeight w:val="525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61474D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საცრის</w:t>
            </w:r>
            <w:proofErr w:type="spellEnd"/>
            <w:r w:rsidRPr="0061474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1474D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ზომები</w:t>
            </w:r>
            <w:proofErr w:type="spellEnd"/>
            <w:r w:rsidRPr="0061474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1474D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მმ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61474D">
              <w:rPr>
                <w:rFonts w:ascii="Sylfaen" w:eastAsia="Times New Roman" w:hAnsi="Sylfaen" w:cs="Sylfaen"/>
                <w:sz w:val="18"/>
                <w:szCs w:val="18"/>
              </w:rPr>
              <w:t>დასაშვები</w:t>
            </w:r>
            <w:proofErr w:type="spellEnd"/>
            <w:r w:rsidRPr="0061474D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61474D">
              <w:rPr>
                <w:rFonts w:ascii="Sylfaen" w:eastAsia="Times New Roman" w:hAnsi="Sylfaen" w:cs="Sylfaen"/>
                <w:sz w:val="18"/>
                <w:szCs w:val="18"/>
              </w:rPr>
              <w:t>ზღვარი</w:t>
            </w:r>
            <w:proofErr w:type="spellEnd"/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1474D">
              <w:rPr>
                <w:rFonts w:ascii="Arial" w:eastAsia="Times New Roman" w:hAnsi="Arial" w:cs="Arial"/>
                <w:sz w:val="16"/>
                <w:szCs w:val="16"/>
              </w:rPr>
              <w:t>Min.%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61474D">
              <w:rPr>
                <w:rFonts w:ascii="Arial" w:eastAsia="Times New Roman" w:hAnsi="Arial" w:cs="Arial"/>
                <w:sz w:val="16"/>
                <w:szCs w:val="16"/>
              </w:rPr>
              <w:t>Max.%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61474D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>40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95.0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</w:tr>
      <w:tr w:rsidR="00087F2C" w:rsidRPr="0061474D" w:rsidTr="00834D38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70.0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57.0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45.0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76.0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27.0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65.0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18.0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50.0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1.25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10.0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38.0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0.63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7.0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28.0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0.315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4.0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22.0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lastRenderedPageBreak/>
              <w:t>0.14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3.0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sz w:val="20"/>
                <w:szCs w:val="20"/>
              </w:rPr>
              <w:t>15.0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0.071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8.0</w:t>
            </w:r>
          </w:p>
        </w:tc>
      </w:tr>
      <w:tr w:rsidR="00087F2C" w:rsidRPr="0061474D" w:rsidTr="00834D38">
        <w:trPr>
          <w:trHeight w:val="29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61474D">
              <w:rPr>
                <w:rFonts w:ascii="Calibri" w:eastAsia="Times New Roman" w:hAnsi="Calibri" w:cs="Calibri"/>
                <w:color w:val="000000"/>
              </w:rPr>
              <w:t>&lt;0.071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61474D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61474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</w:tr>
    </w:tbl>
    <w:p w:rsidR="00087F2C" w:rsidRDefault="00087F2C" w:rsidP="00087F2C">
      <w:pPr>
        <w:spacing w:after="0" w:line="360" w:lineRule="auto"/>
        <w:rPr>
          <w:rFonts w:ascii="Sylfaen" w:hAnsi="Sylfaen"/>
          <w:lang w:val="ka-GE"/>
        </w:rPr>
      </w:pPr>
    </w:p>
    <w:p w:rsidR="00087F2C" w:rsidRPr="002A1015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2A1015">
        <w:rPr>
          <w:rFonts w:ascii="Calibri" w:eastAsia="Times New Roman" w:hAnsi="Calibri" w:cs="Calibri"/>
          <w:color w:val="000000"/>
        </w:rPr>
        <w:t xml:space="preserve">2)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ბიტუმის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რაოდენობა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მინ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.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ნარევიდან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-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ნორმა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4.0-6.0 %</w:t>
      </w:r>
    </w:p>
    <w:p w:rsidR="00087F2C" w:rsidRPr="002A1015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2A1015">
        <w:rPr>
          <w:rFonts w:ascii="Calibri" w:eastAsia="Times New Roman" w:hAnsi="Calibri" w:cs="Calibri"/>
          <w:color w:val="000000"/>
        </w:rPr>
        <w:t xml:space="preserve">3)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ფორიანობა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-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დასაშვები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</w:t>
      </w:r>
      <w:proofErr w:type="spellStart"/>
      <w:proofErr w:type="gramStart"/>
      <w:r w:rsidRPr="002A1015">
        <w:rPr>
          <w:rFonts w:ascii="Sylfaen" w:eastAsia="Times New Roman" w:hAnsi="Sylfaen" w:cs="Sylfaen"/>
          <w:color w:val="000000"/>
        </w:rPr>
        <w:t>ზღვარი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 7</w:t>
      </w:r>
      <w:proofErr w:type="gramEnd"/>
      <w:r w:rsidRPr="002A1015">
        <w:rPr>
          <w:rFonts w:ascii="Calibri" w:eastAsia="Times New Roman" w:hAnsi="Calibri" w:cs="Calibri"/>
          <w:color w:val="000000"/>
        </w:rPr>
        <w:t>-12 %</w:t>
      </w:r>
    </w:p>
    <w:p w:rsidR="00087F2C" w:rsidRPr="002A1015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2A1015">
        <w:rPr>
          <w:rFonts w:ascii="Calibri" w:eastAsia="Times New Roman" w:hAnsi="Calibri" w:cs="Calibri"/>
          <w:color w:val="000000"/>
        </w:rPr>
        <w:t xml:space="preserve">4)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დატკეპნის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2A1015">
        <w:rPr>
          <w:rFonts w:ascii="Sylfaen" w:eastAsia="Times New Roman" w:hAnsi="Sylfaen" w:cs="Sylfaen"/>
          <w:color w:val="000000"/>
        </w:rPr>
        <w:t>კოეფიციენტი</w:t>
      </w:r>
      <w:proofErr w:type="spellEnd"/>
      <w:r w:rsidRPr="002A1015">
        <w:rPr>
          <w:rFonts w:ascii="Calibri" w:eastAsia="Times New Roman" w:hAnsi="Calibri" w:cs="Calibri"/>
          <w:color w:val="000000"/>
        </w:rPr>
        <w:t xml:space="preserve"> ≥ 98%</w:t>
      </w:r>
    </w:p>
    <w:p w:rsidR="00087F2C" w:rsidRDefault="00087F2C" w:rsidP="00087F2C">
      <w:pPr>
        <w:spacing w:after="0" w:line="360" w:lineRule="auto"/>
        <w:rPr>
          <w:rFonts w:ascii="Sylfaen" w:hAnsi="Sylfaen"/>
          <w:lang w:val="ka-GE"/>
        </w:rPr>
      </w:pPr>
    </w:p>
    <w:p w:rsidR="00087F2C" w:rsidRDefault="00087F2C" w:rsidP="00087F2C">
      <w:pPr>
        <w:spacing w:after="0" w:line="360" w:lineRule="auto"/>
        <w:rPr>
          <w:rFonts w:ascii="Sylfaen" w:hAnsi="Sylfaen"/>
          <w:lang w:val="ka-GE"/>
        </w:rPr>
      </w:pPr>
    </w:p>
    <w:p w:rsidR="00087F2C" w:rsidRPr="001907EB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proofErr w:type="spellStart"/>
      <w:r w:rsidRPr="001907EB">
        <w:rPr>
          <w:rFonts w:ascii="Sylfaen" w:eastAsia="Times New Roman" w:hAnsi="Sylfaen" w:cs="Sylfaen"/>
          <w:color w:val="000000"/>
        </w:rPr>
        <w:t>ქვიშოვანი</w:t>
      </w:r>
      <w:proofErr w:type="spellEnd"/>
      <w:r w:rsidRPr="001907EB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1907EB">
        <w:rPr>
          <w:rFonts w:ascii="Sylfaen" w:eastAsia="Times New Roman" w:hAnsi="Sylfaen" w:cs="Sylfaen"/>
          <w:color w:val="000000"/>
        </w:rPr>
        <w:t>მკვრივი</w:t>
      </w:r>
      <w:proofErr w:type="spellEnd"/>
      <w:r w:rsidRPr="001907EB">
        <w:rPr>
          <w:rFonts w:ascii="Calibri" w:eastAsia="Times New Roman" w:hAnsi="Calibri" w:cs="Calibri"/>
          <w:color w:val="000000"/>
        </w:rPr>
        <w:t xml:space="preserve"> </w:t>
      </w:r>
      <w:r w:rsidRPr="001907EB">
        <w:rPr>
          <w:rFonts w:ascii="Sylfaen" w:eastAsia="Times New Roman" w:hAnsi="Sylfaen" w:cs="Sylfaen"/>
          <w:color w:val="000000"/>
        </w:rPr>
        <w:t>ა</w:t>
      </w:r>
      <w:r w:rsidRPr="001907EB">
        <w:rPr>
          <w:rFonts w:ascii="Calibri" w:eastAsia="Times New Roman" w:hAnsi="Calibri" w:cs="Calibri"/>
          <w:color w:val="000000"/>
        </w:rPr>
        <w:t>/</w:t>
      </w:r>
      <w:proofErr w:type="spellStart"/>
      <w:r w:rsidRPr="001907EB">
        <w:rPr>
          <w:rFonts w:ascii="Sylfaen" w:eastAsia="Times New Roman" w:hAnsi="Sylfaen" w:cs="Sylfaen"/>
          <w:color w:val="000000"/>
        </w:rPr>
        <w:t>ბეტონი</w:t>
      </w:r>
      <w:proofErr w:type="spellEnd"/>
    </w:p>
    <w:tbl>
      <w:tblPr>
        <w:tblW w:w="2883" w:type="dxa"/>
        <w:tblLook w:val="04A0" w:firstRow="1" w:lastRow="0" w:firstColumn="1" w:lastColumn="0" w:noHBand="0" w:noVBand="1"/>
      </w:tblPr>
      <w:tblGrid>
        <w:gridCol w:w="963"/>
        <w:gridCol w:w="907"/>
        <w:gridCol w:w="1013"/>
      </w:tblGrid>
      <w:tr w:rsidR="00087F2C" w:rsidRPr="00DF5FF6" w:rsidTr="00834D38">
        <w:trPr>
          <w:trHeight w:val="290"/>
        </w:trPr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proofErr w:type="spellStart"/>
            <w:r w:rsidRPr="00DF5FF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საცრის</w:t>
            </w:r>
            <w:proofErr w:type="spellEnd"/>
            <w:r w:rsidRPr="00DF5FF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FF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ზომები</w:t>
            </w:r>
            <w:proofErr w:type="spellEnd"/>
            <w:r w:rsidRPr="00DF5FF6"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F5FF6">
              <w:rPr>
                <w:rFonts w:ascii="Sylfaen" w:eastAsia="Times New Roman" w:hAnsi="Sylfaen" w:cs="Sylfaen"/>
                <w:color w:val="000000"/>
                <w:sz w:val="20"/>
                <w:szCs w:val="20"/>
              </w:rPr>
              <w:t>მმ</w:t>
            </w:r>
            <w:proofErr w:type="spellEnd"/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</w:rPr>
            </w:pPr>
            <w:proofErr w:type="spellStart"/>
            <w:r w:rsidRPr="00DF5FF6">
              <w:rPr>
                <w:rFonts w:ascii="Sylfaen" w:eastAsia="Times New Roman" w:hAnsi="Sylfaen" w:cs="Sylfaen"/>
                <w:sz w:val="18"/>
                <w:szCs w:val="18"/>
              </w:rPr>
              <w:t>დასაშვები</w:t>
            </w:r>
            <w:proofErr w:type="spellEnd"/>
            <w:r w:rsidRPr="00DF5FF6">
              <w:rPr>
                <w:rFonts w:ascii="Calibri" w:eastAsia="Times New Roman" w:hAnsi="Calibri" w:cs="Calibri"/>
                <w:sz w:val="18"/>
                <w:szCs w:val="18"/>
              </w:rPr>
              <w:t xml:space="preserve"> </w:t>
            </w:r>
            <w:proofErr w:type="spellStart"/>
            <w:r w:rsidRPr="00DF5FF6">
              <w:rPr>
                <w:rFonts w:ascii="Sylfaen" w:eastAsia="Times New Roman" w:hAnsi="Sylfaen" w:cs="Sylfaen"/>
                <w:sz w:val="18"/>
                <w:szCs w:val="18"/>
              </w:rPr>
              <w:t>ზღვარი</w:t>
            </w:r>
            <w:proofErr w:type="spellEnd"/>
          </w:p>
        </w:tc>
      </w:tr>
      <w:tr w:rsidR="00087F2C" w:rsidRPr="00DF5FF6" w:rsidTr="00834D38">
        <w:trPr>
          <w:trHeight w:val="420"/>
        </w:trPr>
        <w:tc>
          <w:tcPr>
            <w:tcW w:w="9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F5FF6">
              <w:rPr>
                <w:rFonts w:ascii="Arial" w:eastAsia="Times New Roman" w:hAnsi="Arial" w:cs="Arial"/>
                <w:sz w:val="16"/>
                <w:szCs w:val="16"/>
              </w:rPr>
              <w:t>Min.%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DF5FF6">
              <w:rPr>
                <w:rFonts w:ascii="Arial" w:eastAsia="Times New Roman" w:hAnsi="Arial" w:cs="Arial"/>
                <w:sz w:val="16"/>
                <w:szCs w:val="16"/>
              </w:rPr>
              <w:t>Max.%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20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10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95.0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100.0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2.5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68.0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83.0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1.25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45.0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67.0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0.63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28.0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50.0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0.315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18.0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35.0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0.14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11.0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24.0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0.071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8.0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16.0</w:t>
            </w:r>
          </w:p>
        </w:tc>
      </w:tr>
      <w:tr w:rsidR="00087F2C" w:rsidRPr="00DF5FF6" w:rsidTr="00834D38">
        <w:trPr>
          <w:trHeight w:val="290"/>
        </w:trPr>
        <w:tc>
          <w:tcPr>
            <w:tcW w:w="9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DF5FF6">
              <w:rPr>
                <w:rFonts w:ascii="Calibri" w:eastAsia="Times New Roman" w:hAnsi="Calibri" w:cs="Calibri"/>
                <w:color w:val="000000"/>
              </w:rPr>
              <w:t>&lt;0.071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87F2C" w:rsidRPr="00DF5FF6" w:rsidRDefault="00087F2C" w:rsidP="00834D3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F5FF6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087F2C" w:rsidRPr="00DF5FF6" w:rsidRDefault="00087F2C" w:rsidP="00087F2C">
      <w:pPr>
        <w:spacing w:after="0" w:line="240" w:lineRule="auto"/>
        <w:rPr>
          <w:rFonts w:ascii="Calibri" w:eastAsia="Times New Roman" w:hAnsi="Calibri" w:cs="Calibri"/>
          <w:color w:val="000000"/>
        </w:rPr>
      </w:pPr>
      <w:r w:rsidRPr="00DF5FF6">
        <w:rPr>
          <w:rFonts w:ascii="Calibri" w:eastAsia="Times New Roman" w:hAnsi="Calibri" w:cs="Calibri"/>
          <w:color w:val="000000"/>
        </w:rPr>
        <w:t xml:space="preserve">2) </w:t>
      </w:r>
      <w:proofErr w:type="spellStart"/>
      <w:r w:rsidRPr="00DF5FF6">
        <w:rPr>
          <w:rFonts w:ascii="Sylfaen" w:eastAsia="Times New Roman" w:hAnsi="Sylfaen" w:cs="Sylfaen"/>
          <w:color w:val="000000"/>
        </w:rPr>
        <w:t>ბიტუმის</w:t>
      </w:r>
      <w:proofErr w:type="spellEnd"/>
      <w:r w:rsidRPr="00DF5FF6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DF5FF6">
        <w:rPr>
          <w:rFonts w:ascii="Sylfaen" w:eastAsia="Times New Roman" w:hAnsi="Sylfaen" w:cs="Sylfaen"/>
          <w:color w:val="000000"/>
        </w:rPr>
        <w:t>რაოდენობა</w:t>
      </w:r>
      <w:proofErr w:type="spellEnd"/>
      <w:r w:rsidRPr="00DF5FF6">
        <w:rPr>
          <w:rFonts w:ascii="Calibri" w:eastAsia="Times New Roman" w:hAnsi="Calibri" w:cs="Calibri"/>
          <w:color w:val="000000"/>
        </w:rPr>
        <w:t xml:space="preserve"> </w:t>
      </w:r>
      <w:proofErr w:type="spellStart"/>
      <w:r w:rsidRPr="00DF5FF6">
        <w:rPr>
          <w:rFonts w:ascii="Sylfaen" w:eastAsia="Times New Roman" w:hAnsi="Sylfaen" w:cs="Sylfaen"/>
          <w:color w:val="000000"/>
        </w:rPr>
        <w:t>მინ</w:t>
      </w:r>
      <w:proofErr w:type="spellEnd"/>
      <w:r w:rsidRPr="00DF5FF6">
        <w:rPr>
          <w:rFonts w:ascii="Calibri" w:eastAsia="Times New Roman" w:hAnsi="Calibri" w:cs="Calibri"/>
          <w:color w:val="000000"/>
        </w:rPr>
        <w:t xml:space="preserve">. </w:t>
      </w:r>
      <w:proofErr w:type="spellStart"/>
      <w:r w:rsidRPr="00DF5FF6">
        <w:rPr>
          <w:rFonts w:ascii="Sylfaen" w:eastAsia="Times New Roman" w:hAnsi="Sylfaen" w:cs="Sylfaen"/>
          <w:color w:val="000000"/>
        </w:rPr>
        <w:t>ნარევიდან</w:t>
      </w:r>
      <w:proofErr w:type="spellEnd"/>
      <w:r w:rsidRPr="00DF5FF6">
        <w:rPr>
          <w:rFonts w:ascii="Calibri" w:eastAsia="Times New Roman" w:hAnsi="Calibri" w:cs="Calibri"/>
          <w:color w:val="000000"/>
        </w:rPr>
        <w:t xml:space="preserve"> - </w:t>
      </w:r>
      <w:proofErr w:type="spellStart"/>
      <w:r w:rsidRPr="00DF5FF6">
        <w:rPr>
          <w:rFonts w:ascii="Sylfaen" w:eastAsia="Times New Roman" w:hAnsi="Sylfaen" w:cs="Sylfaen"/>
          <w:color w:val="000000"/>
        </w:rPr>
        <w:t>ნორმა</w:t>
      </w:r>
      <w:proofErr w:type="spellEnd"/>
      <w:r w:rsidRPr="00DF5FF6">
        <w:rPr>
          <w:rFonts w:ascii="Calibri" w:eastAsia="Times New Roman" w:hAnsi="Calibri" w:cs="Calibri"/>
          <w:color w:val="000000"/>
        </w:rPr>
        <w:t xml:space="preserve"> 7.0-9.0 %</w:t>
      </w:r>
    </w:p>
    <w:p w:rsidR="00087F2C" w:rsidRDefault="00087F2C" w:rsidP="00087F2C">
      <w:pPr>
        <w:spacing w:after="0" w:line="360" w:lineRule="auto"/>
        <w:rPr>
          <w:rFonts w:ascii="Sylfaen" w:hAnsi="Sylfaen"/>
          <w:lang w:val="ka-GE"/>
        </w:rPr>
      </w:pPr>
    </w:p>
    <w:p w:rsidR="00BF17B1" w:rsidRDefault="00BF17B1"/>
    <w:sectPr w:rsidR="00BF17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6pD93CLNP2JrDn4urMMqF6P07LnuVqjYtaJ2A5CA/qySdMU4AreaZbgZwC6/H+cc6yFhzj6imYp0m+WGWRBQCg==" w:salt="XfjwHO2VnaTLa6vl+KOBu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sTQxtDA2MTQ2NDM1NTNQ0lEKTi0uzszPAykwqgUAiQb9TywAAAA="/>
  </w:docVars>
  <w:rsids>
    <w:rsidRoot w:val="00087F2C"/>
    <w:rsid w:val="00087F2C"/>
    <w:rsid w:val="00384479"/>
    <w:rsid w:val="00612D90"/>
    <w:rsid w:val="009F6B81"/>
    <w:rsid w:val="00BF17B1"/>
    <w:rsid w:val="00F13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9DFDBC"/>
  <w15:chartTrackingRefBased/>
  <w15:docId w15:val="{F42E9872-519D-49D2-8883-76D3EC355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7F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190</Words>
  <Characters>1089</Characters>
  <Application>Microsoft Office Word</Application>
  <DocSecurity>8</DocSecurity>
  <Lines>9</Lines>
  <Paragraphs>2</Paragraphs>
  <ScaleCrop>false</ScaleCrop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Tekla Murvanidze</dc:creator>
  <cp:keywords/>
  <dc:description/>
  <cp:lastModifiedBy>Tekla Murvanidze</cp:lastModifiedBy>
  <cp:revision>6</cp:revision>
  <dcterms:created xsi:type="dcterms:W3CDTF">2020-10-15T06:13:00Z</dcterms:created>
  <dcterms:modified xsi:type="dcterms:W3CDTF">2020-11-11T10:25:00Z</dcterms:modified>
</cp:coreProperties>
</file>